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DB99_length_685_mean_cov_7.02189781022</w:t>
      </w:r>
    </w:p>
    <w:p>
      <w:pPr/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A</w:t>
      </w:r>
      <w:r>
        <w:t>G</w:t>
      </w:r>
      <w:r>
        <w:t>A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A</w:t>
      </w:r>
      <w:r>
        <w:t>G</w:t>
      </w:r>
      <w:r>
        <w:t>G</w:t>
      </w:r>
      <w:r>
        <w:t>T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C</w:t>
      </w:r>
      <w:r>
        <w:t>C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X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A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G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A</w:t>
      </w:r>
      <w:r>
        <w:t>C</w:t>
      </w:r>
      <w:r>
        <w:t>G</w:t>
      </w:r>
      <w:r>
        <w:t>A</w:t>
      </w:r>
      <w:r>
        <w:t>C</w:t>
      </w:r>
      <w:r>
        <w:t>G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C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T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000000"/>
        </w:rPr>
        <w:t>|</w:t>
      </w:r>
      <w:r>
        <w:t>G</w:t>
      </w:r>
      <w:r>
        <w:t>A</w:t>
      </w:r>
      <w:r>
        <w:t>T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X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C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rPr>
          <w:color w:val="000000"/>
        </w:rPr>
        <w:t>|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