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DB99_length_390_mean_cov_16.5384615385</w:t>
      </w:r>
    </w:p>
    <w:p>
      <w:pPr/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