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DB99_length_329_mean_cov_5.01519756839</w:t>
      </w:r>
    </w:p>
    <w:p>
      <w:pPr/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