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DB99_length_274_mean_cov_1.64233576642</w:t>
      </w:r>
    </w:p>
    <w:p>
      <w:pPr/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