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DB98_length_624_mean_cov_12.3701923077</w:t>
      </w:r>
    </w:p>
    <w:p>
      <w:pPr/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rPr>
          <w:color w:val="000000"/>
        </w:rPr>
        <w:t>|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double"/>
        </w:rPr>
        <w:t>A</w:t>
      </w:r>
      <w:r>
        <w:rPr>
          <w:u w:val="double"/>
        </w:rPr>
        <w:t>A</w:t>
      </w:r>
      <w:r>
        <w:rPr>
          <w:u w:val="double"/>
        </w:rPr>
        <w:t>T</w:t>
      </w:r>
      <w:r>
        <w:rPr>
          <w:u w:val="double"/>
        </w:rPr>
        <w:t>A</w:t>
      </w:r>
      <w:r>
        <w:rPr>
          <w:u w:val="double"/>
        </w:rPr>
        <w:t>T</w:t>
      </w:r>
      <w:r>
        <w:rPr>
          <w:u w:val="double"/>
        </w:rPr>
        <w:t>A</w:t>
      </w:r>
      <w:r>
        <w:rPr>
          <w:u w:val="double"/>
        </w:rPr>
        <w:t>T</w:t>
      </w:r>
      <w:r>
        <w:rPr>
          <w:u w:val="double"/>
        </w:rPr>
        <w:t>A</w:t>
      </w:r>
      <w:r>
        <w:rPr>
          <w:u w:val="double"/>
        </w:rPr>
        <w:t>A</w:t>
      </w:r>
      <w:r>
        <w:rPr>
          <w:u w:val="double"/>
        </w:rPr>
        <w:t>A</w:t>
      </w:r>
      <w:r>
        <w:rPr>
          <w:u w:val="double"/>
        </w:rPr>
        <w:t>T</w:t>
      </w:r>
      <w:r>
        <w:rPr>
          <w:u w:val="double"/>
        </w:rPr>
        <w:t>A</w:t>
      </w:r>
      <w:r>
        <w:rPr>
          <w:u w:val="doub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000000"/>
        </w:rPr>
        <w:t>|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