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DB98_length_681_mean_cov_8.37004405286</w:t>
      </w:r>
    </w:p>
    <w:p>
      <w:pPr/>
      <w:r>
        <w:t>A</w:t>
      </w:r>
      <w:r>
        <w:t>T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