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DB98_length_537_mean_cov_8.14711359404</w:t>
      </w:r>
    </w:p>
    <w:p>
      <w:pPr/>
      <w:r>
        <w:t>A</w:t>
      </w:r>
      <w:r>
        <w:t>C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