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DB96_length_359_mean_cov_6.85793871866</w:t>
      </w:r>
    </w:p>
    <w:p>
      <w:pPr/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N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