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DB96_length_615_mean_cov_8.4487804878</w:t>
      </w:r>
    </w:p>
    <w:p>
      <w:pPr/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