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DB96_length_578_mean_cov_7.94809688581</w:t>
      </w:r>
    </w:p>
    <w:p>
      <w:pPr/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