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DB96_length_568_mean_cov_18.3521126761</w:t>
      </w:r>
    </w:p>
    <w:p>
      <w:pPr/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