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DB96_length_501_mean_cov_9.58083832335</w:t>
      </w:r>
    </w:p>
    <w:p>
      <w:pPr/>
      <w:r>
        <w:t>T</w:t>
      </w:r>
      <w:r>
        <w:t>A</w:t>
      </w:r>
      <w:r>
        <w:t>C</w:t>
      </w:r>
      <w:r>
        <w:t>A</w:t>
      </w:r>
      <w:r>
        <w:t>G</w:t>
      </w:r>
      <w:r>
        <w:t>T</w:t>
      </w:r>
      <w:r>
        <w:t>C</w:t>
      </w:r>
      <w:r>
        <w:t>A</w:t>
      </w:r>
      <w:r>
        <w:t>T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G</w:t>
      </w:r>
      <w:r>
        <w:t>G</w:t>
      </w:r>
      <w:r>
        <w:t>T</w:t>
      </w:r>
      <w:r>
        <w:t>G</w:t>
      </w:r>
      <w:r>
        <w:t>T</w:t>
      </w:r>
      <w:r>
        <w:t>G</w:t>
      </w:r>
      <w:r>
        <w:t>C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C</w:t>
      </w:r>
      <w:r>
        <w:t>A</w:t>
      </w:r>
      <w:r>
        <w:t>T</w:t>
      </w:r>
      <w:r>
        <w:t>C</w:t>
      </w:r>
      <w:r>
        <w:t>C</w:t>
      </w:r>
      <w:r>
        <w:t>T</w:t>
      </w:r>
      <w:r>
        <w:t>G</w:t>
      </w:r>
      <w:r>
        <w:t>C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G</w:t>
      </w:r>
      <w:r>
        <w:t>G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C</w:t>
      </w:r>
      <w:r>
        <w:t>A</w:t>
      </w:r>
      <w:r>
        <w:t>T</w:t>
      </w:r>
      <w:r>
        <w:t>G</w:t>
      </w:r>
      <w:r>
        <w:t>T</w:t>
      </w:r>
      <w:r>
        <w:t>A</w:t>
      </w:r>
      <w:r>
        <w:t>T</w:t>
      </w:r>
      <w:r>
        <w:t>A</w:t>
      </w:r>
      <w:r>
        <w:t>C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G</w:t>
      </w:r>
      <w:r>
        <w:t>G</w:t>
      </w:r>
      <w:r>
        <w:t>A</w:t>
      </w:r>
      <w:r>
        <w:t>G</w:t>
      </w:r>
      <w:r>
        <w:t>C</w:t>
      </w:r>
      <w:r>
        <w:t>A</w:t>
      </w:r>
      <w:r>
        <w:t>T</w:t>
      </w:r>
      <w:r>
        <w:t>A</w:t>
      </w:r>
      <w:r>
        <w:t>A</w:t>
      </w:r>
      <w:r>
        <w:t>A</w:t>
      </w:r>
      <w:r>
        <w:t>G</w:t>
      </w:r>
      <w:r>
        <w:t>C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X</w:t>
      </w:r>
      <w:r>
        <w:rPr>
          <w:color w:val="969696"/>
        </w:rPr>
        <w:t>:</w:t>
      </w:r>
      <w:r>
        <w:rPr>
          <w:color w:val="969696"/>
        </w:rPr>
        <w:t>9</w:t>
      </w:r>
      <w:r>
        <w:rPr>
          <w:color w:val="969696"/>
        </w:rPr>
        <w:t>3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>6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>-</w:t>
      </w:r>
      <w:r>
        <w:rPr>
          <w:color w:val="969696"/>
        </w:rPr>
        <w:t>9</w:t>
      </w:r>
      <w:r>
        <w:rPr>
          <w:color w:val="969696"/>
        </w:rPr>
        <w:t>3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8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G</w:t>
      </w:r>
      <w:r>
        <w:t>G</w:t>
      </w:r>
      <w:r>
        <w:t>C</w:t>
      </w:r>
      <w:r>
        <w:t>C</w:t>
      </w:r>
      <w:r>
        <w:t>T</w:t>
      </w:r>
      <w:r>
        <w:t>G</w:t>
      </w:r>
      <w:r>
        <w:t>T</w:t>
      </w:r>
      <w:r>
        <w:t>T</w:t>
      </w:r>
      <w:r>
        <w:t>A</w:t>
      </w:r>
      <w:r>
        <w:t>A</w:t>
      </w:r>
      <w:r>
        <w:t>T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C</w:t>
      </w:r>
      <w:r>
        <w:t>A</w:t>
      </w:r>
      <w:r>
        <w:t>A</w:t>
      </w:r>
      <w:r>
        <w:t>A</w:t>
      </w:r>
      <w:r>
        <w:t>C</w:t>
      </w:r>
      <w:r>
        <w:t>T</w:t>
      </w:r>
      <w:r>
        <w:t>C</w:t>
      </w:r>
      <w:r>
        <w:t>T</w:t>
      </w:r>
      <w:r>
        <w:t>G</w:t>
      </w:r>
      <w:r>
        <w:t>T</w:t>
      </w:r>
      <w:r>
        <w:t>A</w:t>
      </w:r>
      <w:r>
        <w:t>A</w:t>
      </w:r>
      <w:r>
        <w:t>T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G</w:t>
      </w:r>
      <w:r>
        <w:t>A</w:t>
      </w:r>
      <w:r>
        <w:t>G</w:t>
      </w:r>
      <w:r>
        <w:t>G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C</w:t>
      </w:r>
      <w:r>
        <w:t>C</w:t>
      </w:r>
      <w:r>
        <w:t>T</w:t>
      </w:r>
      <w:r>
        <w:t>A</w:t>
      </w:r>
      <w:r>
        <w:t>G</w:t>
      </w:r>
      <w:r>
        <w:t>C</w:t>
      </w:r>
      <w:r>
        <w:t>T</w:t>
      </w:r>
      <w:r>
        <w:t>A</w:t>
      </w:r>
      <w:r>
        <w:t>A</w:t>
      </w:r>
      <w:r>
        <w:t>T</w:t>
      </w:r>
      <w:r>
        <w:t>A</w:t>
      </w:r>
      <w:r>
        <w:t>T</w:t>
      </w:r>
      <w:r>
        <w:t>G</w:t>
      </w:r>
      <w:r>
        <w:t>A</w:t>
      </w:r>
      <w:r>
        <w:t>C</w:t>
      </w:r>
      <w:r>
        <w:t>T</w:t>
      </w:r>
      <w:r>
        <w:t>G</w:t>
      </w:r>
      <w:r>
        <w:t>A</w:t>
      </w:r>
      <w:r>
        <w:t>C</w:t>
      </w:r>
      <w:r>
        <w:t>C</w:t>
      </w:r>
      <w:r>
        <w:t>A</w:t>
      </w:r>
      <w:r>
        <w:t>T</w:t>
      </w:r>
      <w:r>
        <w:t>G</w:t>
      </w:r>
      <w:r>
        <w:t>G</w:t>
      </w:r>
      <w:r>
        <w:t>C</w:t>
      </w:r>
      <w:r>
        <w:t>T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G</w:t>
      </w:r>
      <w:r>
        <w:t>G</w:t>
      </w:r>
      <w:r>
        <w:t>A</w:t>
      </w:r>
      <w:r>
        <w:t>A</w:t>
      </w:r>
      <w:r>
        <w:t>C</w:t>
      </w:r>
      <w:r>
        <w:t>A</w:t>
      </w:r>
      <w:r>
        <w:t>G</w:t>
      </w:r>
      <w:r>
        <w:t>T</w:t>
      </w:r>
      <w:r>
        <w:t>C</w:t>
      </w:r>
      <w:r>
        <w:t>T</w:t>
      </w:r>
      <w:r>
        <w:t>C</w:t>
      </w:r>
      <w:r>
        <w:t>A</w:t>
      </w:r>
      <w:r>
        <w:t>A</w:t>
      </w:r>
      <w:r>
        <w:t>G</w:t>
      </w:r>
      <w:r>
        <w:t>A</w:t>
      </w:r>
      <w:r>
        <w:t>G</w:t>
      </w:r>
      <w:r>
        <w:t>G</w:t>
      </w:r>
      <w:r>
        <w:t>C</w:t>
      </w:r>
      <w:r>
        <w:t>C</w:t>
      </w:r>
      <w:r>
        <w:t>C</w:t>
      </w:r>
      <w:r>
        <w:t>T</w:t>
      </w:r>
      <w:r>
        <w:t>G</w:t>
      </w:r>
      <w:r>
        <w:t>A</w:t>
      </w:r>
      <w:r>
        <w:t>G</w:t>
      </w:r>
      <w:r>
        <w:t>A</w:t>
      </w:r>
      <w:r>
        <w:t>A</w:t>
      </w:r>
      <w:r>
        <w:t>A</w:t>
      </w:r>
      <w:r>
        <w:t>G</w:t>
      </w:r>
      <w:r>
        <w:t>T</w:t>
      </w:r>
      <w:r>
        <w:t>G</w:t>
      </w:r>
      <w:r>
        <w:t>T</w:t>
      </w:r>
      <w:r>
        <w:t>G</w:t>
      </w:r>
      <w:r>
        <w:t>C</w:t>
      </w:r>
      <w:r>
        <w:t>C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G</w:t>
      </w:r>
      <w:r>
        <w:t>T</w:t>
      </w:r>
      <w:r>
        <w:t>T</w:t>
      </w:r>
      <w:r>
        <w:t>G</w:t>
      </w:r>
      <w:r>
        <w:t>G</w:t>
      </w:r>
      <w:r>
        <w:t>C</w:t>
      </w:r>
      <w:r>
        <w:t>T</w:t>
      </w:r>
      <w:r>
        <w:t>T</w:t>
      </w:r>
      <w:r>
        <w:t>A</w:t>
      </w:r>
      <w:r>
        <w:t>G</w:t>
      </w:r>
      <w:r>
        <w:t>A</w:t>
      </w:r>
      <w:r>
        <w:t>A</w:t>
      </w:r>
      <w:r>
        <w:t>T</w:t>
      </w:r>
      <w:r>
        <w:t>T</w:t>
      </w:r>
      <w:r>
        <w:t>T</w:t>
      </w:r>
      <w:r>
        <w:t>G</w:t>
      </w:r>
      <w:r>
        <w:t>G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C</w:t>
      </w:r>
      <w:r>
        <w:t>A</w:t>
      </w:r>
      <w:r>
        <w:t>A</w:t>
      </w:r>
      <w:r>
        <w:t>T</w:t>
      </w:r>
      <w:r>
        <w:t>T</w:t>
      </w:r>
      <w:r>
        <w:t>T</w:t>
      </w:r>
      <w:r>
        <w:t>A</w:t>
      </w:r>
      <w:r>
        <w:t>G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G</w:t>
      </w:r>
      <w:r>
        <w:t>G</w:t>
      </w:r>
      <w:r>
        <w:t>A</w:t>
      </w:r>
      <w:r>
        <w:t>A</w:t>
      </w:r>
      <w:r>
        <w:t>T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A</w:t>
      </w:r>
      <w:r>
        <w:t>G</w:t>
      </w:r>
      <w:r>
        <w:t>G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A</w:t>
      </w:r>
      <w:r>
        <w:t>T</w:t>
      </w:r>
      <w:r>
        <w:t>A</w:t>
      </w:r>
      <w:r>
        <w:t>C</w:t>
      </w:r>
      <w:r>
        <w:t>A</w:t>
      </w:r>
      <w:r>
        <w:t>T</w:t>
      </w:r>
      <w:r>
        <w:rPr>
          <w:color w:val="000000"/>
        </w:rPr>
        <w:t>|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000000"/>
        </w:rPr>
        <w:t>|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A</w:t>
      </w:r>
      <w:r>
        <w:t>C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C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G</w:t>
      </w:r>
      <w:r>
        <w:t>T</w:t>
      </w:r>
      <w:r>
        <w:t>G</w:t>
      </w:r>
      <w:r>
        <w:t>T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X</w:t>
      </w:r>
      <w:r>
        <w:rPr>
          <w:color w:val="969696"/>
        </w:rPr>
        <w:t>:</w:t>
      </w:r>
      <w:r>
        <w:rPr>
          <w:color w:val="969696"/>
        </w:rPr>
        <w:t>9</w:t>
      </w:r>
      <w:r>
        <w:rPr>
          <w:color w:val="969696"/>
        </w:rPr>
        <w:t>3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>9</w:t>
      </w:r>
      <w:r>
        <w:rPr>
          <w:color w:val="969696"/>
        </w:rPr>
        <w:t>-</w:t>
      </w:r>
      <w:r>
        <w:rPr>
          <w:color w:val="969696"/>
        </w:rPr>
        <w:t>9</w:t>
      </w:r>
      <w:r>
        <w:rPr>
          <w:color w:val="969696"/>
        </w:rPr>
        <w:t>3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>5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4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G</w:t>
      </w:r>
      <w:r>
        <w:t>A</w:t>
      </w:r>
      <w:r>
        <w:t>A</w:t>
      </w:r>
      <w:r>
        <w:t>T</w:t>
      </w:r>
      <w:r>
        <w:t>A</w:t>
      </w:r>
      <w:r>
        <w:t>A</w:t>
      </w:r>
      <w:r>
        <w:t>C</w:t>
      </w:r>
      <w:r>
        <w:t>A</w:t>
      </w:r>
      <w:r>
        <w:t>A</w:t>
      </w:r>
      <w:r>
        <w:t>G</w:t>
      </w:r>
      <w:r>
        <w:t>T</w:t>
      </w:r>
      <w:r>
        <w:t>G</w:t>
      </w:r>
      <w:r>
        <w:t>G</w:t>
      </w:r>
      <w:r>
        <w:t>A</w:t>
      </w:r>
      <w:r>
        <w:t>G</w:t>
      </w:r>
      <w:r>
        <w:t>T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T</w:t>
      </w:r>
      <w:r>
        <w:t>A</w:t>
      </w:r>
      <w:r>
        <w:t>C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C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A</w:t>
      </w:r>
      <w:r>
        <w:t>T</w:t>
      </w:r>
      <w:r>
        <w:t>G</w:t>
      </w:r>
      <w:r>
        <w:t>T</w:t>
      </w:r>
      <w:r>
        <w:t>A</w:t>
      </w:r>
      <w:r>
        <w:t>T</w:t>
      </w:r>
      <w:r>
        <w:t>T</w:t>
      </w:r>
      <w:r>
        <w:t>A</w:t>
      </w:r>
      <w:r>
        <w:t>C</w:t>
      </w:r>
      <w:r>
        <w:t>T</w:t>
      </w:r>
      <w:r>
        <w:t>T</w:t>
      </w:r>
      <w:r>
        <w:t>T</w:t>
      </w:r>
      <w:r>
        <w:t>T</w:t>
      </w:r>
      <w:r>
        <w:t>A</w:t>
      </w:r>
      <w:r>
        <w:t>C</w:t>
      </w:r>
      <w:r>
        <w:t>T</w:t>
      </w:r>
      <w:r>
        <w:t>G</w:t>
      </w:r>
      <w:r>
        <w:t>G</w:t>
      </w:r>
      <w:r>
        <w:t>A</w:t>
      </w:r>
      <w:r>
        <w:t>G</w:t>
      </w:r>
      <w:r>
        <w:t>A</w:t>
      </w:r>
      <w:r>
        <w:t>A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G</w:t>
      </w:r>
      <w:r>
        <w:t>C</w:t>
      </w:r>
      <w:r>
        <w:t>C</w:t>
      </w:r>
      <w:r>
        <w:t>T</w:t>
      </w:r>
      <w:r>
        <w:t>T</w:t>
      </w:r>
      <w:r>
        <w:t>T</w:t>
      </w:r>
      <w:r>
        <w:t>G</w:t>
      </w:r>
      <w:r>
        <w:t>A</w:t>
      </w:r>
      <w:r>
        <w:t>G</w:t>
      </w:r>
      <w:r>
        <w:t>T</w:t>
      </w:r>
      <w:r>
        <w:t>T</w:t>
      </w:r>
      <w:r>
        <w:t>G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A</w:t>
      </w:r>
      <w:r>
        <w:t>G</w:t>
      </w:r>
      <w:r>
        <w:t>T</w:t>
      </w:r>
      <w:r>
        <w:t>G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G</w:t>
      </w:r>
      <w:r>
        <w:t>A</w:t>
      </w:r>
      <w:r>
        <w:t>T</w:t>
      </w:r>
      <w:r>
        <w:t>A</w:t>
      </w:r>
      <w:r>
        <w:t>T</w:t>
      </w:r>
      <w:r>
        <w:t>G</w:t>
      </w:r>
      <w:r>
        <w:t>T</w:t>
      </w:r>
      <w:r>
        <w:t>A</w:t>
      </w:r>
      <w:r>
        <w:t>A</w:t>
      </w:r>
      <w:r>
        <w:t>T</w:t>
      </w:r>
      <w:r>
        <w:t>C</w:t>
      </w:r>
      <w:r>
        <w:t>T</w:t>
      </w:r>
      <w:r>
        <w:t>G</w:t>
      </w:r>
      <w:r>
        <w:t>A</w:t>
      </w:r>
      <w:r>
        <w:t>T</w:t>
      </w:r>
      <w:r>
        <w:t>A</w:t>
      </w:r>
      <w:r>
        <w:t>G</w:t>
      </w:r>
      <w:r>
        <w:t>A</w:t>
      </w:r>
      <w:r>
        <w:t>A</w:t>
      </w:r>
      <w:r>
        <w:t>T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