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DB96_length_296_mean_cov_4.2027027027</w:t>
      </w:r>
    </w:p>
    <w:p>
      <w:pPr/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U</w:t>
      </w:r>
      <w:r>
        <w:rPr>
          <w:color w:val="969696"/>
        </w:rPr>
        <w:t>n</w:t>
      </w:r>
      <w:r>
        <w:rPr>
          <w:color w:val="969696"/>
        </w:rPr>
        <w:t>_</w:t>
      </w:r>
      <w:r>
        <w:rPr>
          <w:color w:val="969696"/>
        </w:rPr>
        <w:t>g</w:t>
      </w:r>
      <w:r>
        <w:rPr>
          <w:color w:val="969696"/>
        </w:rPr>
        <w:t>l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