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DB95_length_1100_mean_cov_14.0363636364</w:t>
      </w:r>
    </w:p>
    <w:p>
      <w:pPr/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br/>
      </w:r>
      <w:r>
        <w:t>C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rPr>
          <w:color w:val="000000"/>
        </w:rPr>
        <w:t>|</w:t>
      </w:r>
      <w:r>
        <w:t>T</w:t>
      </w:r>
      <w:r>
        <w:t>G</w:t>
      </w:r>
      <w:r>
        <w:t>C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