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DB95_length_229_mean_cov_5.78602620087</w:t>
      </w:r>
    </w:p>
    <w:p>
      <w:pPr/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DC143C"/>
          <w:u w:val="sing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