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DB95_length_796_mean_cov_5.27638190955</w:t>
      </w:r>
    </w:p>
    <w:p>
      <w:pPr/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