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DB95_length_469_mean_cov_8.96801705757</w:t>
      </w:r>
    </w:p>
    <w:p>
      <w:pPr/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