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DB95_length_373_mean_cov_5.3163538874</w:t>
      </w:r>
    </w:p>
    <w:p>
      <w:pPr/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