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DB94_length_810_mean_cov_7.84197530864</w:t>
      </w:r>
    </w:p>
    <w:p>
      <w:pPr/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