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DB94_length_306_mean_cov_30.0261437908</w:t>
      </w:r>
    </w:p>
    <w:p>
      <w:pPr/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