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DB94_length_269_mean_cov_4.0780669145</w:t>
      </w:r>
    </w:p>
    <w:p>
      <w:pPr/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