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DB93_length_1077_mean_cov_21.2451253482</w:t>
      </w:r>
    </w:p>
    <w:p>
      <w:pPr/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DC143C"/>
          <w:u w:val="single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_</w:t>
      </w:r>
      <w:r>
        <w:rPr>
          <w:color w:val="969696"/>
        </w:rPr>
        <w:t>r</w:t>
      </w:r>
      <w:r>
        <w:rPr>
          <w:color w:val="969696"/>
        </w:rPr>
        <w:t>a</w:t>
      </w:r>
      <w:r>
        <w:rPr>
          <w:color w:val="969696"/>
        </w:rPr>
        <w:t>n</w:t>
      </w:r>
      <w:r>
        <w:rPr>
          <w:color w:val="969696"/>
        </w:rPr>
        <w:t>d</w:t>
      </w:r>
      <w:r>
        <w:rPr>
          <w:color w:val="969696"/>
        </w:rPr>
        <w:t>o</w:t>
      </w:r>
      <w:r>
        <w:rPr>
          <w:color w:val="969696"/>
        </w:rPr>
        <w:t>m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_</w:t>
      </w:r>
      <w:r>
        <w:rPr>
          <w:color w:val="969696"/>
        </w:rPr>
        <w:t>r</w:t>
      </w:r>
      <w:r>
        <w:rPr>
          <w:color w:val="969696"/>
        </w:rPr>
        <w:t>a</w:t>
      </w:r>
      <w:r>
        <w:rPr>
          <w:color w:val="969696"/>
        </w:rPr>
        <w:t>n</w:t>
      </w:r>
      <w:r>
        <w:rPr>
          <w:color w:val="969696"/>
        </w:rPr>
        <w:t>d</w:t>
      </w:r>
      <w:r>
        <w:rPr>
          <w:color w:val="969696"/>
        </w:rPr>
        <w:t>o</w:t>
      </w:r>
      <w:r>
        <w:rPr>
          <w:color w:val="969696"/>
        </w:rPr>
        <w:t>m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_</w:t>
      </w:r>
      <w:r>
        <w:rPr>
          <w:color w:val="969696"/>
        </w:rPr>
        <w:t>r</w:t>
      </w:r>
      <w:r>
        <w:rPr>
          <w:color w:val="969696"/>
        </w:rPr>
        <w:t>a</w:t>
      </w:r>
      <w:r>
        <w:rPr>
          <w:color w:val="969696"/>
        </w:rPr>
        <w:t>n</w:t>
      </w:r>
      <w:r>
        <w:rPr>
          <w:color w:val="969696"/>
        </w:rPr>
        <w:t>d</w:t>
      </w:r>
      <w:r>
        <w:rPr>
          <w:color w:val="969696"/>
        </w:rPr>
        <w:t>o</w:t>
      </w:r>
      <w:r>
        <w:rPr>
          <w:color w:val="969696"/>
        </w:rPr>
        <w:t>m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