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DB93_length_759_mean_cov_7.70750988142</w:t>
      </w:r>
    </w:p>
    <w:p>
      <w:pPr/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