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DB93_length_710_mean_cov_8.87323943662</w:t>
      </w:r>
    </w:p>
    <w:p>
      <w:pPr/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