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DB93_length_764_mean_cov_14.0536649215</w:t>
      </w:r>
    </w:p>
    <w:p>
      <w:pPr/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