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DB93_length_670_mean_cov_6.92835820896</w:t>
      </w:r>
    </w:p>
    <w:p>
      <w:pPr/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