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DB93_length_649_mean_cov_9.01386748844</w:t>
      </w:r>
    </w:p>
    <w:p>
      <w:pPr/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