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DB93_length_588_mean_cov_9.0119047619</w:t>
      </w:r>
    </w:p>
    <w:p>
      <w:pPr/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_</w:t>
      </w:r>
      <w:r>
        <w:rPr>
          <w:color w:val="969696"/>
        </w:rPr>
        <w:t>g</w:t>
      </w:r>
      <w:r>
        <w:rPr>
          <w:color w:val="969696"/>
        </w:rPr>
        <w:t>l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_</w:t>
      </w:r>
      <w:r>
        <w:rPr>
          <w:color w:val="969696"/>
        </w:rPr>
        <w:t>r</w:t>
      </w:r>
      <w:r>
        <w:rPr>
          <w:color w:val="969696"/>
        </w:rPr>
        <w:t>a</w:t>
      </w:r>
      <w:r>
        <w:rPr>
          <w:color w:val="969696"/>
        </w:rPr>
        <w:t>n</w:t>
      </w:r>
      <w:r>
        <w:rPr>
          <w:color w:val="969696"/>
        </w:rPr>
        <w:t>d</w:t>
      </w:r>
      <w:r>
        <w:rPr>
          <w:color w:val="969696"/>
        </w:rPr>
        <w:t>o</w:t>
      </w:r>
      <w:r>
        <w:rPr>
          <w:color w:val="969696"/>
        </w:rPr>
        <w:t>m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000000"/>
        </w:rPr>
        <w:t>|</w:t>
      </w:r>
      <w:r>
        <w:t>C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