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DB93_length_548_mean_cov_4.92700729927</w:t>
      </w:r>
    </w:p>
    <w:p>
      <w:pPr/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