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DB93_length_496_mean_cov_7.25806451613</w:t>
      </w:r>
    </w:p>
    <w:p>
      <w:pPr/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T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A</w:t>
      </w:r>
      <w:r>
        <w:t>G</w:t>
      </w:r>
      <w:r>
        <w:t>G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A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t>C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G</w:t>
      </w:r>
      <w:r>
        <w:t>A</w:t>
      </w:r>
      <w:r>
        <w:rPr>
          <w:color w:val="000000"/>
        </w:rPr>
        <w:t>|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G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A</w:t>
      </w:r>
      <w:r>
        <w:t>G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A</w:t>
      </w:r>
      <w:r>
        <w:t>C</w:t>
      </w:r>
      <w:r>
        <w:t>C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C</w:t>
      </w:r>
      <w:r>
        <w:t>T</w:t>
      </w:r>
      <w:r>
        <w:t>G</w:t>
      </w:r>
      <w:r>
        <w:t>G</w:t>
      </w:r>
      <w:r>
        <w:t>A</w:t>
      </w:r>
      <w:r>
        <w:t>T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t>G</w:t>
      </w:r>
      <w:r>
        <w:t>T</w:t>
      </w:r>
      <w:r>
        <w:t>C</w:t>
      </w:r>
      <w:r>
        <w:t>G</w:t>
      </w:r>
      <w:r>
        <w:t>A</w:t>
      </w:r>
      <w:r>
        <w:t>A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A</w:t>
      </w:r>
      <w:r>
        <w:t>C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A</w:t>
      </w:r>
      <w:r>
        <w:t>C</w:t>
      </w:r>
      <w:r>
        <w:t>C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C</w:t>
      </w:r>
      <w:r>
        <w:t>T</w:t>
      </w:r>
      <w:r>
        <w:t>T</w:t>
      </w:r>
      <w:r>
        <w:t>C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