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DB93_length_435_mean_cov_9.55632183908</w:t>
      </w:r>
    </w:p>
    <w:p>
      <w:pPr/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