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DB93_length_427_mean_cov_3.86416861827</w:t>
      </w:r>
    </w:p>
    <w:p>
      <w:pPr/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