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DB93_length_397_mean_cov_6.29722921914</w:t>
      </w:r>
    </w:p>
    <w:p>
      <w:pPr/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