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DB93_length_355_mean_cov_3.80281690141</w:t>
      </w:r>
    </w:p>
    <w:p>
      <w:pPr/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