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DB93_length_322_mean_cov_5.56832298137</w:t>
      </w:r>
    </w:p>
    <w:p>
      <w:pPr/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