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DB93_length_284_mean_cov_10.161971831</w:t>
      </w:r>
    </w:p>
    <w:p>
      <w:pPr/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