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DB93_length_268_mean_cov_4.4776119403</w:t>
      </w:r>
    </w:p>
    <w:p>
      <w:pPr/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