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DB93_length_265_mean_cov_6.09433962264</w:t>
      </w:r>
    </w:p>
    <w:p>
      <w:pPr/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