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DB92_length_496_mean_cov_5.31048387097</w:t>
      </w:r>
    </w:p>
    <w:p>
      <w:pPr/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G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