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DB92_length_665_mean_cov_5.23308270677</w:t>
      </w:r>
    </w:p>
    <w:p>
      <w:pPr/>
      <w:r>
        <w:t>A</w:t>
      </w:r>
      <w:r>
        <w:t>A</w:t>
      </w:r>
      <w:r>
        <w:t>G</w:t>
      </w:r>
      <w:r>
        <w:t>A</w:t>
      </w:r>
      <w:r>
        <w:t>T</w:t>
      </w:r>
      <w:r>
        <w:t>T</w:t>
      </w:r>
      <w:r>
        <w:t>G</w:t>
      </w:r>
      <w:r>
        <w:t>G</w:t>
      </w:r>
      <w:r>
        <w:t>G</w:t>
      </w:r>
      <w:r>
        <w:t>G</w:t>
      </w:r>
      <w:r>
        <w:t>T</w:t>
      </w:r>
      <w:r>
        <w:t>A</w:t>
      </w:r>
      <w:r>
        <w:t>A</w:t>
      </w:r>
      <w:r>
        <w:t>G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C</w:t>
      </w:r>
      <w:r>
        <w:t>C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C</w:t>
      </w:r>
      <w:r>
        <w:t>T</w:t>
      </w:r>
      <w:r>
        <w:t>A</w:t>
      </w:r>
      <w:r>
        <w:t>A</w:t>
      </w:r>
      <w:r>
        <w:t>G</w:t>
      </w:r>
      <w:r>
        <w:t>G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G</w:t>
      </w:r>
      <w:r>
        <w:t>G</w:t>
      </w:r>
      <w:r>
        <w:t>G</w:t>
      </w:r>
      <w:r>
        <w:t>A</w:t>
      </w:r>
      <w:r>
        <w:t>T</w:t>
      </w:r>
      <w:r>
        <w:t>A</w:t>
      </w:r>
      <w:r>
        <w:t>T</w:t>
      </w:r>
      <w:r>
        <w:t>G</w:t>
      </w:r>
      <w:r>
        <w:t>C</w:t>
      </w:r>
      <w:r>
        <w:t>T</w:t>
      </w:r>
      <w:r>
        <w:t>C</w:t>
      </w:r>
      <w:r>
        <w:t>A</w:t>
      </w:r>
      <w:r>
        <w:t>G</w:t>
      </w:r>
      <w:r>
        <w:t>G</w:t>
      </w:r>
      <w:r>
        <w:t>T</w:t>
      </w:r>
      <w:r>
        <w:t>G</w:t>
      </w:r>
      <w:r>
        <w:t>G</w:t>
      </w:r>
      <w:r>
        <w:t>C</w:t>
      </w:r>
      <w:r>
        <w:t>A</w:t>
      </w:r>
      <w:r>
        <w:t>C</w:t>
      </w:r>
      <w:r>
        <w:t>A</w:t>
      </w:r>
      <w:r>
        <w:t>G</w:t>
      </w:r>
      <w:r>
        <w:t>C</w:t>
      </w:r>
      <w:r>
        <w:t>A</w:t>
      </w:r>
      <w:r>
        <w:t>A</w:t>
      </w:r>
      <w:r>
        <w:t>G</w:t>
      </w:r>
      <w:r>
        <w:t>C</w:t>
      </w:r>
      <w:r>
        <w:t>C</w:t>
      </w:r>
      <w:r>
        <w:t>A</w:t>
      </w:r>
      <w:r>
        <w:t>C</w:t>
      </w:r>
      <w:r>
        <w:t>A</w:t>
      </w:r>
      <w:r>
        <w:t>A</w:t>
      </w:r>
      <w:r>
        <w:t>G</w:t>
      </w:r>
      <w:r>
        <w:t>A</w:t>
      </w:r>
      <w:r>
        <w:t>T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: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-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7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0</w:t>
      </w:r>
      <w:r>
        <w:rPr>
          <w:color w:val="969696"/>
        </w:rPr>
        <w:t>e</w:t>
      </w:r>
      <w:r>
        <w:rPr>
          <w:color w:val="969696"/>
        </w:rPr>
        <w:t>+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C</w:t>
      </w:r>
      <w:r>
        <w:t>A</w:t>
      </w:r>
      <w:r>
        <w:t>T</w:t>
      </w:r>
      <w:r>
        <w:t>G</w:t>
      </w:r>
      <w:r>
        <w:t>G</w:t>
      </w:r>
      <w:r>
        <w:t>G</w:t>
      </w:r>
      <w:r>
        <w:t>C</w:t>
      </w:r>
      <w:r>
        <w:t>T</w:t>
      </w:r>
      <w:r>
        <w:t>A</w:t>
      </w:r>
      <w:r>
        <w:t>T</w:t>
      </w:r>
      <w:r>
        <w:t>C</w:t>
      </w:r>
      <w:r>
        <w:t>T</w:t>
      </w:r>
      <w:r>
        <w:t>A</w:t>
      </w:r>
      <w:r>
        <w:t>A</w:t>
      </w:r>
      <w:r>
        <w:t>C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C</w:t>
      </w:r>
      <w:r>
        <w:t>A</w:t>
      </w:r>
      <w:r>
        <w:t>A</w:t>
      </w:r>
      <w:r>
        <w:t>T</w:t>
      </w:r>
      <w:r>
        <w:t>T</w:t>
      </w:r>
      <w:r>
        <w:t>T</w:t>
      </w:r>
      <w:r>
        <w:t>A</w:t>
      </w:r>
      <w:r>
        <w:t>C</w:t>
      </w:r>
      <w: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t>T</w:t>
      </w:r>
      <w:r>
        <w:t>A</w:t>
      </w:r>
      <w:r>
        <w:t>T</w:t>
      </w:r>
      <w:r>
        <w:t>A</w:t>
      </w:r>
      <w:r>
        <w:rPr>
          <w:color w:val="000000"/>
        </w:rPr>
        <w:t>|</w:t>
      </w:r>
      <w:r>
        <w:rPr>
          <w:color w:val="4169E1"/>
          <w:u w:val="single"/>
        </w:rPr>
        <w:t>T</w:t>
      </w:r>
      <w:r>
        <w:rPr>
          <w:color w:val="4169E1"/>
          <w:u w:val="single"/>
        </w:rPr>
        <w:t>A</w:t>
      </w:r>
      <w:r>
        <w:rPr>
          <w:color w:val="4169E1"/>
          <w:u w:val="single"/>
        </w:rPr>
        <w:t>T</w:t>
      </w:r>
      <w:r>
        <w:rPr>
          <w:color w:val="4169E1"/>
          <w:u w:val="single"/>
        </w:rPr>
        <w:t>A</w:t>
      </w:r>
      <w:r>
        <w:rPr>
          <w:color w:val="4169E1"/>
          <w:u w:val="single"/>
        </w:rPr>
        <w:t>T</w:t>
      </w:r>
      <w:r>
        <w:rPr>
          <w:color w:val="4169E1"/>
          <w:u w:val="single"/>
        </w:rPr>
        <w:t>A</w:t>
      </w:r>
      <w:r>
        <w:rPr>
          <w:color w:val="4169E1"/>
          <w:u w:val="single"/>
        </w:rPr>
        <w:t>T</w:t>
      </w:r>
      <w:r>
        <w:rPr>
          <w:color w:val="4169E1"/>
          <w:u w:val="single"/>
        </w:rPr>
        <w:t>A</w:t>
      </w:r>
      <w:r>
        <w:rPr>
          <w:color w:val="4169E1"/>
          <w:u w:val="single"/>
        </w:rPr>
        <w:t>T</w:t>
      </w:r>
      <w:r>
        <w:rPr>
          <w:color w:val="4169E1"/>
          <w:u w:val="single"/>
        </w:rPr>
        <w:t>A</w:t>
      </w:r>
      <w:r>
        <w:rPr>
          <w:color w:val="4169E1"/>
          <w:u w:val="single"/>
        </w:rPr>
        <w:t>T</w:t>
      </w:r>
      <w:r>
        <w:rPr>
          <w:color w:val="4169E1"/>
          <w:u w:val="single"/>
        </w:rPr>
        <w:t>A</w:t>
      </w:r>
      <w:r>
        <w:rPr>
          <w:color w:val="4169E1"/>
          <w:u w:val="single"/>
        </w:rPr>
        <w:t>T</w:t>
      </w:r>
      <w:r>
        <w:rPr>
          <w:color w:val="4169E1"/>
          <w:u w:val="single"/>
        </w:rPr>
        <w:t>A</w:t>
      </w:r>
      <w:r>
        <w:rPr>
          <w:color w:val="4169E1"/>
          <w:u w:val="single"/>
        </w:rPr>
        <w:t>T</w:t>
      </w:r>
      <w:r>
        <w:rPr>
          <w:color w:val="000000"/>
        </w:rPr>
        <w:t>|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G</w:t>
      </w:r>
      <w:r>
        <w:t>G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: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br/>
      </w:r>
      <w:r>
        <w:t>A</w:t>
      </w:r>
      <w:r>
        <w:t>A</w:t>
      </w:r>
      <w:r>
        <w:t>T</w:t>
      </w:r>
      <w:r>
        <w:t>G</w:t>
      </w:r>
      <w:r>
        <w:t>A</w:t>
      </w:r>
      <w:r>
        <w:t>G</w:t>
      </w:r>
      <w:r>
        <w:t>A</w:t>
      </w:r>
      <w:r>
        <w:t>C</w:t>
      </w:r>
      <w:r>
        <w:t>T</w:t>
      </w:r>
      <w:r>
        <w:t>C</w:t>
      </w:r>
      <w:r>
        <w:t>T</w:t>
      </w:r>
      <w:r>
        <w:t>G</w:t>
      </w:r>
      <w:r>
        <w:t>G</w:t>
      </w:r>
      <w:r>
        <w:t>C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C</w:t>
      </w:r>
      <w:r>
        <w:t>A</w:t>
      </w:r>
      <w:r>
        <w:t>T</w:t>
      </w:r>
      <w:r>
        <w:t>G</w:t>
      </w:r>
      <w:r>
        <w:t>T</w:t>
      </w:r>
      <w:r>
        <w:t>T</w:t>
      </w:r>
      <w:r>
        <w:t>T</w:t>
      </w:r>
      <w:r>
        <w:t>A</w:t>
      </w:r>
      <w:r>
        <w:t>G</w:t>
      </w:r>
      <w:r>
        <w:t>T</w:t>
      </w:r>
      <w:r>
        <w:t>C</w:t>
      </w:r>
      <w:r>
        <w:t>T</w:t>
      </w:r>
      <w:r>
        <w:t>A</w:t>
      </w:r>
      <w:r>
        <w:t>T</w:t>
      </w:r>
      <w:r>
        <w:t>T</w:t>
      </w:r>
      <w:r>
        <w:t>A</w:t>
      </w:r>
      <w:r>
        <w:t>G</w:t>
      </w:r>
      <w:r>
        <w:t>G</w:t>
      </w:r>
      <w:r>
        <w:t>A</w:t>
      </w:r>
      <w:r>
        <w:t>T</w:t>
      </w:r>
      <w:r>
        <w:t>T</w:t>
      </w:r>
      <w:r>
        <w:t>T</w:t>
      </w:r>
      <w:r>
        <w:t>G</w:t>
      </w:r>
      <w:r>
        <w:t>T</w:t>
      </w:r>
      <w:r>
        <w:t>G</w:t>
      </w:r>
      <w:r>
        <w:t>T</w:t>
      </w:r>
      <w:r>
        <w:t>T</w:t>
      </w:r>
      <w:r>
        <w:t>C</w:t>
      </w:r>
      <w:r>
        <w:t>T</w:t>
      </w:r>
      <w:r>
        <w:t>C</w:t>
      </w:r>
      <w:r>
        <w:t>A</w:t>
      </w:r>
      <w:r>
        <w:t>G</w:t>
      </w:r>
      <w:r>
        <w:t>G</w:t>
      </w:r>
      <w:r>
        <w:t>G</w:t>
      </w:r>
      <w:r>
        <w:t>A</w:t>
      </w:r>
      <w:r>
        <w:t>G</w:t>
      </w:r>
      <w:r>
        <w:t>C</w:t>
      </w:r>
      <w:r>
        <w:t>A</w:t>
      </w:r>
      <w:r>
        <w:t>C</w:t>
      </w:r>
      <w:r>
        <w:t>T</w:t>
      </w:r>
      <w:r>
        <w:t>T</w:t>
      </w:r>
      <w:r>
        <w:t>A</w:t>
      </w:r>
      <w:r>
        <w:t>G</w:t>
      </w:r>
      <w:r>
        <w:t>G</w:t>
      </w:r>
      <w:r>
        <w:t>G</w:t>
      </w:r>
      <w:r>
        <w:t>C</w:t>
      </w:r>
      <w:r>
        <w:t>T</w:t>
      </w:r>
      <w:r>
        <w:t>A</w:t>
      </w:r>
      <w:r>
        <w:t>C</w:t>
      </w:r>
      <w:r>
        <w:t>T</w:t>
      </w:r>
      <w:r>
        <w:t>G</w:t>
      </w:r>
      <w:r>
        <w:t>A</w:t>
      </w:r>
      <w:r>
        <w:t>G</w:t>
      </w:r>
      <w:r>
        <w:t>G</w:t>
      </w:r>
      <w:r>
        <w:t>C</w:t>
      </w:r>
      <w:r>
        <w:t>C</w:t>
      </w:r>
      <w:r>
        <w:t>T</w:t>
      </w:r>
      <w:r>
        <w:t>T</w:t>
      </w:r>
      <w:r>
        <w:t>G</w:t>
      </w:r>
      <w:r>
        <w:t>A</w:t>
      </w:r>
      <w:r>
        <w:t>G</w:t>
      </w:r>
      <w:r>
        <w:t>T</w:t>
      </w:r>
      <w:r>
        <w:t>C</w:t>
      </w:r>
      <w:r>
        <w:t>A</w:t>
      </w:r>
      <w:r>
        <w:t>A</w:t>
      </w:r>
      <w:r>
        <w:t>T</w:t>
      </w:r>
      <w:r>
        <w:t>G</w:t>
      </w:r>
      <w:r>
        <w:t>T</w:t>
      </w:r>
      <w:r>
        <w:t>T</w:t>
      </w:r>
      <w:r>
        <w:br/>
      </w:r>
      <w:r>
        <w:rPr>
          <w:color w:val="969696"/>
        </w:rPr>
        <w:t>-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7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0</w:t>
      </w:r>
      <w:r>
        <w:rPr>
          <w:color w:val="969696"/>
        </w:rPr>
        <w:t>e</w:t>
      </w:r>
      <w:r>
        <w:rPr>
          <w:color w:val="969696"/>
        </w:rPr>
        <w:t>+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G</w:t>
      </w:r>
      <w:r>
        <w:t>A</w:t>
      </w:r>
      <w:r>
        <w:t>C</w:t>
      </w:r>
      <w:r>
        <w:t>C</w:t>
      </w:r>
      <w:r>
        <w:t>C</w:t>
      </w:r>
      <w:r>
        <w:t>T</w:t>
      </w:r>
      <w:r>
        <w:t>G</w:t>
      </w:r>
      <w:r>
        <w:t>G</w:t>
      </w:r>
      <w:r>
        <w:t>G</w:t>
      </w:r>
      <w:r>
        <w:t>T</w:t>
      </w:r>
      <w:r>
        <w:t>T</w:t>
      </w:r>
      <w:r>
        <w:t>G</w:t>
      </w:r>
      <w:r>
        <w:t>G</w:t>
      </w:r>
      <w:r>
        <w:t>G</w:t>
      </w:r>
      <w:r>
        <w:t>T</w:t>
      </w:r>
      <w:r>
        <w:t>G</w:t>
      </w:r>
      <w:r>
        <w:t>C</w:t>
      </w:r>
      <w:r>
        <w:t>T</w:t>
      </w:r>
      <w:r>
        <w:t>T</w:t>
      </w:r>
      <w:r>
        <w:t>A</w:t>
      </w:r>
      <w:r>
        <w:t>C</w:t>
      </w:r>
      <w:r>
        <w:t>T</w:t>
      </w:r>
      <w:r>
        <w:t>A</w:t>
      </w:r>
      <w:r>
        <w:t>A</w:t>
      </w:r>
      <w:r>
        <w:t>T</w:t>
      </w:r>
      <w:r>
        <w:t>C</w:t>
      </w:r>
      <w:r>
        <w:t>G</w:t>
      </w:r>
      <w:r>
        <w:t>C</w:t>
      </w:r>
      <w:r>
        <w:t>T</w:t>
      </w:r>
      <w:r>
        <w:t>A</w:t>
      </w:r>
      <w:r>
        <w:t>A</w:t>
      </w:r>
      <w:r>
        <w:t>A</w:t>
      </w:r>
      <w:r>
        <w:t>C</w:t>
      </w:r>
      <w:r>
        <w:t>T</w:t>
      </w:r>
      <w:r>
        <w:t>C</w:t>
      </w:r>
      <w:r>
        <w:t>C</w:t>
      </w:r>
      <w:r>
        <w:t>T</w:t>
      </w:r>
      <w:r>
        <w:t>A</w:t>
      </w:r>
      <w:r>
        <w:t>A</w:t>
      </w:r>
      <w:r>
        <w:t>G</w:t>
      </w:r>
      <w:r>
        <w:t>C</w:t>
      </w:r>
      <w:r>
        <w:t>C</w:t>
      </w:r>
      <w:r>
        <w:t>A</w:t>
      </w:r>
      <w:r>
        <w:t>T</w:t>
      </w:r>
      <w:r>
        <w:t>A</w:t>
      </w:r>
      <w:r>
        <w:t>A</w:t>
      </w:r>
      <w:r>
        <w:t>G</w:t>
      </w:r>
      <w:r>
        <w:t>C</w:t>
      </w:r>
      <w:r>
        <w:t>T</w:t>
      </w:r>
      <w:r>
        <w:t>G</w:t>
      </w:r>
      <w:r>
        <w:t>A</w:t>
      </w:r>
      <w:r>
        <w:t>C</w:t>
      </w:r>
      <w:r>
        <w:t>C</w:t>
      </w:r>
      <w:r>
        <w:t>C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C</w:t>
      </w:r>
      <w:r>
        <w:t>C</w:t>
      </w:r>
      <w:r>
        <w:t>T</w:t>
      </w:r>
      <w:r>
        <w:t>T</w:t>
      </w:r>
      <w:r>
        <w:t>C</w:t>
      </w:r>
      <w:r>
        <w:t>C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G</w:t>
      </w:r>
      <w:r>
        <w:t>A</w:t>
      </w:r>
      <w:r>
        <w:t>G</w:t>
      </w:r>
      <w:r>
        <w:t>G</w:t>
      </w:r>
      <w:r>
        <w:t>A</w:t>
      </w:r>
      <w:r>
        <w:t>G</w:t>
      </w:r>
      <w:r>
        <w:t>C</w:t>
      </w:r>
      <w:r>
        <w:t>A</w:t>
      </w:r>
      <w:r>
        <w:t>G</w:t>
      </w:r>
      <w:r>
        <w:t>C</w:t>
      </w:r>
      <w:r>
        <w:t>C</w:t>
      </w:r>
      <w:r>
        <w:t>G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C</w:t>
      </w:r>
      <w:r>
        <w:t>T</w:t>
      </w:r>
      <w:r>
        <w:rPr>
          <w:color w:val="000000"/>
        </w:rPr>
        <w:t>|</w:t>
      </w:r>
      <w:r>
        <w:rPr>
          <w:color w:val="DC143C"/>
          <w:u w:val="double"/>
        </w:rPr>
        <w:t>C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G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G</w:t>
      </w:r>
      <w:r>
        <w:rPr>
          <w:color w:val="DC143C"/>
          <w:u w:val="double"/>
        </w:rPr>
        <w:t>G</w:t>
      </w:r>
      <w:r>
        <w:rPr>
          <w:color w:val="DC143C"/>
          <w:u w:val="double"/>
        </w:rPr>
        <w:t>C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C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C</w:t>
      </w:r>
      <w:r>
        <w:rPr>
          <w:color w:val="DC143C"/>
          <w:u w:val="double"/>
        </w:rPr>
        <w:t>G</w:t>
      </w:r>
      <w:r>
        <w:rPr>
          <w:color w:val="DC143C"/>
          <w:u w:val="double"/>
        </w:rPr>
        <w:t>C</w:t>
      </w:r>
      <w:r>
        <w:rPr>
          <w:color w:val="DC143C"/>
          <w:u w:val="double"/>
        </w:rPr>
        <w:t>C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G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C</w:t>
      </w:r>
      <w:r>
        <w:rPr>
          <w:color w:val="DC143C"/>
          <w:u w:val="double"/>
        </w:rPr>
        <w:t>C</w:t>
      </w:r>
      <w:r>
        <w:rPr>
          <w:color w:val="DC143C"/>
          <w:u w:val="double"/>
        </w:rPr>
        <w:t>C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G</w:t>
      </w:r>
      <w:r>
        <w:rPr>
          <w:color w:val="DC143C"/>
          <w:u w:val="double"/>
        </w:rPr>
        <w:t>C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C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G</w:t>
      </w:r>
      <w:r>
        <w:rPr>
          <w:color w:val="DC143C"/>
          <w:u w:val="double"/>
        </w:rPr>
        <w:t>G</w:t>
      </w:r>
      <w:r>
        <w:rPr>
          <w:color w:val="DC143C"/>
          <w:u w:val="double"/>
        </w:rPr>
        <w:t>G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G</w:t>
      </w:r>
      <w:r>
        <w:rPr>
          <w:color w:val="DC143C"/>
          <w:u w:val="double"/>
        </w:rPr>
        <w:t>G</w:t>
      </w:r>
      <w:r>
        <w:rPr>
          <w:color w:val="DC143C"/>
          <w:u w:val="double"/>
        </w:rPr>
        <w:t>C</w:t>
      </w:r>
      <w:r>
        <w:rPr>
          <w:color w:val="DC143C"/>
          <w:u w:val="double"/>
        </w:rPr>
        <w:t>C</w:t>
      </w:r>
      <w:r>
        <w:rPr>
          <w:color w:val="DC143C"/>
          <w:u w:val="double"/>
        </w:rPr>
        <w:t>G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G</w:t>
      </w:r>
      <w:r>
        <w:rPr>
          <w:color w:val="DC143C"/>
          <w:u w:val="double"/>
        </w:rPr>
        <w:t>G</w:t>
      </w:r>
      <w:r>
        <w:rPr>
          <w:color w:val="DC143C"/>
          <w:u w:val="double"/>
        </w:rPr>
        <w:t>C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G</w:t>
      </w:r>
      <w:r>
        <w:rPr>
          <w:color w:val="DC143C"/>
          <w:u w:val="double"/>
        </w:rPr>
        <w:t>G</w:t>
      </w:r>
      <w:r>
        <w:rPr>
          <w:color w:val="DC143C"/>
          <w:u w:val="double"/>
        </w:rPr>
        <w:t>C</w:t>
      </w:r>
      <w:r>
        <w:rPr>
          <w:color w:val="DC143C"/>
          <w:u w:val="double"/>
        </w:rPr>
        <w:t>G</w:t>
      </w:r>
      <w:r>
        <w:rPr>
          <w:color w:val="DC143C"/>
          <w:u w:val="double"/>
        </w:rPr>
        <w:t>G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C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C</w:t>
      </w:r>
      <w:r>
        <w:rPr>
          <w:color w:val="000000"/>
        </w:rPr>
        <w:t>|</w:t>
      </w:r>
      <w:r>
        <w:t>C</w:t>
      </w:r>
      <w:r>
        <w:t>T</w:t>
      </w:r>
      <w:r>
        <w:t>G</w:t>
      </w:r>
      <w:r>
        <w:t>A</w:t>
      </w:r>
      <w:r>
        <w:t>G</w:t>
      </w:r>
      <w:r>
        <w:t>G</w:t>
      </w:r>
      <w:r>
        <w:t>T</w:t>
      </w:r>
      <w:r>
        <w:t>C</w:t>
      </w:r>
      <w:r>
        <w:t>G</w:t>
      </w:r>
      <w:r>
        <w:t>G</w:t>
      </w:r>
      <w:r>
        <w:t>G</w:t>
      </w:r>
      <w:r>
        <w:t>A</w:t>
      </w:r>
      <w:r>
        <w:t>G</w:t>
      </w:r>
      <w:r>
        <w:t>T</w:t>
      </w:r>
      <w:r>
        <w:t>T</w:t>
      </w:r>
      <w:r>
        <w:t>C</w:t>
      </w:r>
      <w:r>
        <w:t>A</w:t>
      </w:r>
      <w:r>
        <w:t>G</w:t>
      </w:r>
      <w:r>
        <w:t>G</w:t>
      </w:r>
      <w:r>
        <w:t>A</w:t>
      </w:r>
      <w:r>
        <w:t>C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G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: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-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4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C</w:t>
      </w:r>
      <w:r>
        <w:t>A</w:t>
      </w:r>
      <w:r>
        <w:t>A</w:t>
      </w:r>
      <w:r>
        <w:t>C</w:t>
      </w:r>
      <w:r>
        <w:t>A</w:t>
      </w:r>
      <w:r>
        <w:t>T</w:t>
      </w:r>
      <w:r>
        <w:t>G</w:t>
      </w:r>
      <w:r>
        <w:t>G</w:t>
      </w:r>
      <w:r>
        <w:t>A</w:t>
      </w:r>
      <w:r>
        <w:t>G</w:t>
      </w:r>
      <w:r>
        <w:t>A</w:t>
      </w:r>
      <w:r>
        <w:t>C</w:t>
      </w:r>
      <w:r>
        <w:t>A</w:t>
      </w:r>
      <w:r>
        <w:t>C</w:t>
      </w:r>
      <w:r>
        <w:t>C</w:t>
      </w:r>
      <w:r>
        <w:t>C</w:t>
      </w:r>
      <w:r>
        <w:t>A</w:t>
      </w:r>
      <w:r>
        <w:t>A</w:t>
      </w:r>
      <w:r>
        <w:t>T</w:t>
      </w:r>
      <w:r>
        <w:t>C</w:t>
      </w:r>
      <w:r>
        <w:t>T</w:t>
      </w:r>
      <w:r>
        <w:t>C</w:t>
      </w:r>
      <w:r>
        <w:t>T</w:t>
      </w:r>
      <w:r>
        <w:t>A</w:t>
      </w:r>
      <w:r>
        <w:t>C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G</w:t>
      </w:r>
      <w:r>
        <w:t>C</w:t>
      </w:r>
      <w:r>
        <w:t>C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G</w:t>
      </w:r>
      <w:r>
        <w:t>G</w:t>
      </w:r>
      <w:r>
        <w:t>T</w:t>
      </w:r>
      <w:r>
        <w:t>G</w:t>
      </w:r>
      <w:r>
        <w:t>G</w:t>
      </w:r>
      <w:r>
        <w:t>C</w:t>
      </w:r>
      <w:r>
        <w:t>A</w:t>
      </w:r>
      <w:r>
        <w:t>C</w:t>
      </w:r>
      <w:r>
        <w:t>A</w:t>
      </w:r>
      <w:r>
        <w:t>T</w:t>
      </w:r>
      <w:r>
        <w:t>G</w:t>
      </w:r>
      <w:r>
        <w:t>C</w:t>
      </w:r>
      <w:r>
        <w:t>C</w:t>
      </w:r>
      <w:r>
        <w:t>T</w:t>
      </w:r>
      <w:r>
        <w:t>G</w:t>
      </w:r>
      <w:r>
        <w:t>T</w:t>
      </w:r>
      <w:r>
        <w:t>A</w:t>
      </w:r>
      <w:r>
        <w:t>A</w:t>
      </w:r>
      <w:r>
        <w:t>T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T</w:t>
      </w:r>
      <w:r>
        <w:t>A</w:t>
      </w:r>
      <w:r>
        <w:t>C</w:t>
      </w:r>
      <w:r>
        <w:t>T</w:t>
      </w:r>
      <w:r>
        <w:t>T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C</w:t>
      </w:r>
      <w:r>
        <w:t>G</w:t>
      </w:r>
      <w:r>
        <w:t>C</w:t>
      </w:r>
      <w:r>
        <w:t>T</w:t>
      </w:r>
      <w:r>
        <w:t>T</w:t>
      </w:r>
      <w:r>
        <w:t>G</w:t>
      </w:r>
      <w:r>
        <w:t>A</w:t>
      </w:r>
      <w:r>
        <w:t>A</w:t>
      </w:r>
      <w:r>
        <w:t>C</w:t>
      </w:r>
      <w:r>
        <w:t>C</w:t>
      </w:r>
      <w:r>
        <w:t>T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C</w:t>
      </w:r>
      <w:r>
        <w:t>G</w:t>
      </w:r>
      <w:r>
        <w:t>G</w:t>
      </w:r>
      <w:r>
        <w:t>A</w:t>
      </w:r>
      <w:r>
        <w:t>G</w:t>
      </w:r>
      <w:r>
        <w:t>G</w:t>
      </w:r>
      <w:r>
        <w:t>T</w:t>
      </w:r>
      <w:r>
        <w:t>T</w:t>
      </w:r>
      <w:r>
        <w:t>G</w:t>
      </w:r>
      <w:r>
        <w:t>C</w:t>
      </w:r>
      <w:r>
        <w:t>A</w:t>
      </w:r>
      <w:r>
        <w:t>G</w:t>
      </w:r>
      <w:r>
        <w:t>T</w:t>
      </w:r>
      <w:r>
        <w:t>G</w:t>
      </w:r>
      <w:r>
        <w:t>A</w:t>
      </w:r>
      <w:r>
        <w:t>G</w:t>
      </w:r>
      <w:r>
        <w:t>C</w:t>
      </w:r>
      <w:r>
        <w:t>A</w:t>
      </w:r>
      <w:r>
        <w:t>G</w:t>
      </w:r>
      <w:r>
        <w:t>A</w:t>
      </w:r>
      <w:r>
        <w:t>G</w:t>
      </w:r>
      <w:r>
        <w:t>A</w:t>
      </w:r>
      <w:r>
        <w:t>C</w:t>
      </w:r>
      <w:r>
        <w:rPr>
          <w:color w:val="000000"/>
        </w:rPr>
        <w:t>|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000000"/>
        </w:rPr>
        <w:t>|</w:t>
      </w:r>
      <w:r>
        <w:t>A</w:t>
      </w:r>
      <w:r>
        <w:t>C</w:t>
      </w:r>
      <w:r>
        <w:t>T</w:t>
      </w:r>
      <w:r>
        <w:t>C</w:t>
      </w:r>
      <w:r>
        <w:t>T</w:t>
      </w:r>
      <w:r>
        <w:t>A</w:t>
      </w:r>
      <w:r>
        <w:t>G</w:t>
      </w:r>
      <w:r>
        <w:t>C</w:t>
      </w:r>
      <w:r>
        <w:t>C</w:t>
      </w:r>
      <w:r>
        <w:t>T</w:t>
      </w:r>
      <w:r>
        <w:t>G</w:t>
      </w:r>
      <w:r>
        <w:t>G</w:t>
      </w:r>
      <w:r>
        <w:t>G</w:t>
      </w:r>
      <w:r>
        <w:t>T</w:t>
      </w:r>
      <w:r>
        <w:t>G</w:t>
      </w:r>
      <w:r>
        <w:t>A</w:t>
      </w:r>
      <w:r>
        <w:t>C</w:t>
      </w:r>
      <w:r>
        <w:t>A</w:t>
      </w:r>
      <w:r>
        <w:t>A</w:t>
      </w:r>
      <w:r>
        <w:t>G</w:t>
      </w:r>
      <w:r>
        <w:t>A</w:t>
      </w:r>
      <w:r>
        <w:t>G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>9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>9</w:t>
      </w:r>
      <w:r>
        <w:rPr>
          <w:color w:val="969696"/>
        </w:rPr>
        <w:br/>
      </w:r>
      <w:r>
        <w:t>G</w:t>
      </w:r>
      <w:r>
        <w:t>A</w:t>
      </w:r>
      <w:r>
        <w:t>A</w:t>
      </w:r>
      <w:r>
        <w:t>A</w:t>
      </w:r>
      <w:r>
        <w:t>C</w:t>
      </w:r>
      <w:r>
        <w:t>T</w:t>
      </w:r>
      <w:r>
        <w:t>C</w:t>
      </w:r>
      <w:r>
        <w:t>C</w:t>
      </w:r>
      <w:r>
        <w:t>G</w:t>
      </w:r>
      <w:r>
        <w:t>T</w:t>
      </w:r>
      <w:r>
        <w:t>C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T</w:t>
      </w:r>
      <w:r>
        <w:t>G</w:t>
      </w:r>
      <w:r>
        <w:t>T</w:t>
      </w:r>
      <w:r>
        <w:t>C</w:t>
      </w:r>
      <w:r>
        <w:t>C</w:t>
      </w:r>
      <w:r>
        <w:t>A</w:t>
      </w:r>
      <w:r>
        <w:t>T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G</w:t>
      </w:r>
      <w:r>
        <w:t>G</w:t>
      </w:r>
      <w:r>
        <w:t>C</w:t>
      </w:r>
      <w:r>
        <w:t>A</w:t>
      </w:r>
      <w:r>
        <w:t>A</w:t>
      </w:r>
      <w:r>
        <w:t>A</w:t>
      </w:r>
      <w:r>
        <w:t>T</w:t>
      </w:r>
      <w:r>
        <w:t>A</w:t>
      </w:r>
      <w:r>
        <w:t>G</w:t>
      </w:r>
      <w:r>
        <w:t>C</w:t>
      </w:r>
      <w:r>
        <w:t>C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4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