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DB92_length_733_mean_cov_6.95770804911</w:t>
      </w:r>
    </w:p>
    <w:p>
      <w:pPr/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