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DB92_length_545_mean_cov_7.70642201835</w:t>
      </w:r>
    </w:p>
    <w:p>
      <w:pPr/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