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DB92_length_445_mean_cov_10.1123595506</w:t>
      </w:r>
    </w:p>
    <w:p>
      <w:pPr/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