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DB92_length_442_mean_cov_7.29411764706</w:t>
      </w:r>
    </w:p>
    <w:p>
      <w:pPr/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