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DB92_length_382_mean_cov_7.06806282723</w:t>
      </w:r>
    </w:p>
    <w:p>
      <w:pPr/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