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DB92_length_336_mean_cov_5.80357142857</w:t>
      </w:r>
    </w:p>
    <w:p>
      <w:pPr/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