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DB91_length_285_mean_cov_6.0350877193</w:t>
      </w:r>
    </w:p>
    <w:p>
      <w:pPr/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  <w:u w:val="single"/>
        </w:rPr>
        <w:t>T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