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DB91_length_854_mean_cov_9.01053864169</w:t>
      </w:r>
    </w:p>
    <w:p>
      <w:pPr/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