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DB91_length_817_mean_cov_33.3439412485</w:t>
      </w:r>
    </w:p>
    <w:p>
      <w:pPr/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