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DB91_length_717_mean_cov_5.92887029289</w:t>
      </w:r>
    </w:p>
    <w:p>
      <w:pPr/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